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C6194" w14:textId="77777777" w:rsidR="00355EB0" w:rsidRPr="00502F5F" w:rsidRDefault="00157B41" w:rsidP="00502F5F">
      <w:pPr>
        <w:pStyle w:val="Heading1"/>
        <w:jc w:val="center"/>
        <w:rPr>
          <w:rFonts w:ascii="Aptos" w:hAnsi="Aptos"/>
          <w:color w:val="auto"/>
          <w:sz w:val="40"/>
          <w:szCs w:val="40"/>
        </w:rPr>
      </w:pPr>
      <w:r w:rsidRPr="00502F5F">
        <w:rPr>
          <w:rFonts w:ascii="Aptos" w:hAnsi="Aptos"/>
          <w:color w:val="auto"/>
          <w:sz w:val="40"/>
          <w:szCs w:val="40"/>
        </w:rPr>
        <w:t>Stark County, Ohio – Clothing Resources</w:t>
      </w:r>
    </w:p>
    <w:p w14:paraId="3AA83911" w14:textId="77777777" w:rsidR="00355EB0" w:rsidRPr="00502F5F" w:rsidRDefault="00157B41">
      <w:p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>Below is a list of free and low-cost clothing assistance programs and closets in Stark County, Ohio. These organizations provide clothing for men, women, and children, as well as shoes and related items.</w:t>
      </w:r>
    </w:p>
    <w:p w14:paraId="62A213E5" w14:textId="27CA8D8F" w:rsidR="00355EB0" w:rsidRPr="00502F5F" w:rsidRDefault="00157B41" w:rsidP="00502F5F">
      <w:pPr>
        <w:pStyle w:val="Heading2"/>
        <w:numPr>
          <w:ilvl w:val="0"/>
          <w:numId w:val="10"/>
        </w:numPr>
        <w:rPr>
          <w:rFonts w:ascii="Aptos" w:hAnsi="Aptos"/>
          <w:color w:val="auto"/>
          <w:sz w:val="24"/>
          <w:szCs w:val="24"/>
        </w:rPr>
      </w:pPr>
      <w:r w:rsidRPr="00502F5F">
        <w:rPr>
          <w:rFonts w:ascii="Aptos" w:hAnsi="Aptos"/>
          <w:color w:val="auto"/>
          <w:sz w:val="24"/>
          <w:szCs w:val="24"/>
        </w:rPr>
        <w:t>Clothed in Righteousness (Alliance)</w:t>
      </w:r>
    </w:p>
    <w:p w14:paraId="75A7DD54" w14:textId="77777777" w:rsidR="00502F5F" w:rsidRDefault="00157B41" w:rsidP="00502F5F">
      <w:pPr>
        <w:pStyle w:val="ListParagraph"/>
        <w:numPr>
          <w:ilvl w:val="0"/>
          <w:numId w:val="21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 xml:space="preserve">Services Offered: </w:t>
      </w:r>
    </w:p>
    <w:p w14:paraId="18C58C88" w14:textId="77777777" w:rsidR="00502F5F" w:rsidRDefault="00157B41" w:rsidP="00502F5F">
      <w:pPr>
        <w:pStyle w:val="ListParagraph"/>
        <w:numPr>
          <w:ilvl w:val="1"/>
          <w:numId w:val="21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>Free clothing closet boutique</w:t>
      </w:r>
    </w:p>
    <w:p w14:paraId="12B1E200" w14:textId="77777777" w:rsidR="00502F5F" w:rsidRDefault="00502F5F" w:rsidP="00502F5F">
      <w:pPr>
        <w:pStyle w:val="ListParagraph"/>
        <w:numPr>
          <w:ilvl w:val="1"/>
          <w:numId w:val="21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>H</w:t>
      </w:r>
      <w:r w:rsidR="00157B41" w:rsidRPr="00502F5F">
        <w:rPr>
          <w:rFonts w:ascii="Aptos" w:hAnsi="Aptos"/>
          <w:sz w:val="24"/>
          <w:szCs w:val="24"/>
        </w:rPr>
        <w:t>ygiene items</w:t>
      </w:r>
    </w:p>
    <w:p w14:paraId="57101138" w14:textId="77777777" w:rsidR="00502F5F" w:rsidRDefault="00502F5F" w:rsidP="00502F5F">
      <w:pPr>
        <w:pStyle w:val="ListParagraph"/>
        <w:numPr>
          <w:ilvl w:val="1"/>
          <w:numId w:val="21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>E</w:t>
      </w:r>
      <w:r w:rsidR="00157B41" w:rsidRPr="00502F5F">
        <w:rPr>
          <w:rFonts w:ascii="Aptos" w:hAnsi="Aptos"/>
          <w:sz w:val="24"/>
          <w:szCs w:val="24"/>
        </w:rPr>
        <w:t>mergency kits</w:t>
      </w:r>
    </w:p>
    <w:p w14:paraId="7EE22668" w14:textId="38D1EF5A" w:rsidR="00355EB0" w:rsidRPr="00502F5F" w:rsidRDefault="00502F5F" w:rsidP="00502F5F">
      <w:pPr>
        <w:pStyle w:val="ListParagraph"/>
        <w:numPr>
          <w:ilvl w:val="1"/>
          <w:numId w:val="21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>M</w:t>
      </w:r>
      <w:r w:rsidR="00157B41" w:rsidRPr="00502F5F">
        <w:rPr>
          <w:rFonts w:ascii="Aptos" w:hAnsi="Aptos"/>
          <w:sz w:val="24"/>
          <w:szCs w:val="24"/>
        </w:rPr>
        <w:t>eals</w:t>
      </w:r>
      <w:r>
        <w:rPr>
          <w:rFonts w:ascii="Aptos" w:hAnsi="Aptos"/>
          <w:sz w:val="24"/>
          <w:szCs w:val="24"/>
        </w:rPr>
        <w:t xml:space="preserve"> two nights a week </w:t>
      </w:r>
    </w:p>
    <w:p w14:paraId="3C1FA54D" w14:textId="77777777" w:rsidR="00502F5F" w:rsidRDefault="00157B41" w:rsidP="00502F5F">
      <w:pPr>
        <w:pStyle w:val="ListParagraph"/>
        <w:numPr>
          <w:ilvl w:val="0"/>
          <w:numId w:val="21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 xml:space="preserve">Contact Information: </w:t>
      </w:r>
    </w:p>
    <w:p w14:paraId="423E1F54" w14:textId="0377F19F" w:rsidR="00502F5F" w:rsidRDefault="00502F5F" w:rsidP="00502F5F">
      <w:pPr>
        <w:pStyle w:val="ListParagraph"/>
        <w:numPr>
          <w:ilvl w:val="1"/>
          <w:numId w:val="2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Address: </w:t>
      </w:r>
      <w:r w:rsidRPr="00502F5F">
        <w:rPr>
          <w:rFonts w:ascii="Aptos" w:hAnsi="Aptos"/>
          <w:sz w:val="24"/>
          <w:szCs w:val="24"/>
        </w:rPr>
        <w:t>55 East Main St, Alliance, OH 44601</w:t>
      </w:r>
    </w:p>
    <w:p w14:paraId="1A35085C" w14:textId="10C253DF" w:rsidR="00502F5F" w:rsidRDefault="00502F5F" w:rsidP="00502F5F">
      <w:pPr>
        <w:pStyle w:val="ListParagraph"/>
        <w:numPr>
          <w:ilvl w:val="1"/>
          <w:numId w:val="2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Hours: </w:t>
      </w:r>
      <w:r w:rsidRPr="00502F5F">
        <w:rPr>
          <w:rFonts w:ascii="Aptos" w:hAnsi="Aptos"/>
          <w:sz w:val="24"/>
          <w:szCs w:val="24"/>
        </w:rPr>
        <w:t>Open Mondays &amp; Thursdays 5:00–7:00</w:t>
      </w:r>
      <w:r w:rsidRPr="00502F5F">
        <w:rPr>
          <w:rFonts w:ascii="Arial" w:hAnsi="Arial" w:cs="Arial"/>
          <w:sz w:val="24"/>
          <w:szCs w:val="24"/>
        </w:rPr>
        <w:t> </w:t>
      </w:r>
      <w:r w:rsidRPr="00502F5F">
        <w:rPr>
          <w:rFonts w:ascii="Aptos" w:hAnsi="Aptos"/>
          <w:sz w:val="24"/>
          <w:szCs w:val="24"/>
        </w:rPr>
        <w:t>pm</w:t>
      </w:r>
    </w:p>
    <w:p w14:paraId="0E9F394F" w14:textId="06E1ED80" w:rsidR="00502F5F" w:rsidRDefault="00502F5F" w:rsidP="00502F5F">
      <w:pPr>
        <w:pStyle w:val="ListParagraph"/>
        <w:numPr>
          <w:ilvl w:val="1"/>
          <w:numId w:val="2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Phone: </w:t>
      </w:r>
      <w:r w:rsidRPr="00502F5F">
        <w:rPr>
          <w:rFonts w:ascii="Aptos" w:hAnsi="Aptos" w:hint="eastAsia"/>
          <w:sz w:val="24"/>
          <w:szCs w:val="24"/>
        </w:rPr>
        <w:t>330-206-8126 (Text capable)</w:t>
      </w:r>
      <w:r>
        <w:rPr>
          <w:rFonts w:ascii="Aptos" w:hAnsi="Aptos"/>
          <w:sz w:val="24"/>
          <w:szCs w:val="24"/>
        </w:rPr>
        <w:t xml:space="preserve">, </w:t>
      </w:r>
      <w:r w:rsidRPr="00502F5F">
        <w:rPr>
          <w:rFonts w:ascii="Aptos" w:hAnsi="Aptos" w:hint="eastAsia"/>
          <w:sz w:val="24"/>
          <w:szCs w:val="24"/>
        </w:rPr>
        <w:t>330-501-8262</w:t>
      </w:r>
    </w:p>
    <w:p w14:paraId="44E86B67" w14:textId="2C944A0E" w:rsidR="00355EB0" w:rsidRPr="00025F01" w:rsidRDefault="00502F5F" w:rsidP="00025F01">
      <w:pPr>
        <w:pStyle w:val="ListParagraph"/>
        <w:numPr>
          <w:ilvl w:val="1"/>
          <w:numId w:val="2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Website:</w:t>
      </w:r>
      <w:r w:rsidRPr="00502F5F">
        <w:rPr>
          <w:rFonts w:ascii="Aptos" w:hAnsi="Aptos"/>
          <w:sz w:val="24"/>
          <w:szCs w:val="24"/>
        </w:rPr>
        <w:t xml:space="preserve"> </w:t>
      </w:r>
      <w:hyperlink r:id="rId6" w:history="1">
        <w:r w:rsidR="001361B3" w:rsidRPr="009F0C40">
          <w:rPr>
            <w:rStyle w:val="Hyperlink"/>
            <w:rFonts w:ascii="Aptos" w:hAnsi="Aptos"/>
            <w:sz w:val="24"/>
            <w:szCs w:val="24"/>
          </w:rPr>
          <w:t>https://www.clothedinrighteousness.org/</w:t>
        </w:r>
      </w:hyperlink>
      <w:r w:rsidR="001361B3">
        <w:rPr>
          <w:rFonts w:ascii="Aptos" w:hAnsi="Aptos"/>
          <w:sz w:val="24"/>
          <w:szCs w:val="24"/>
          <w:u w:val="single"/>
        </w:rPr>
        <w:t xml:space="preserve"> </w:t>
      </w:r>
    </w:p>
    <w:p w14:paraId="236D1F91" w14:textId="798F0EB1" w:rsidR="00355EB0" w:rsidRPr="00502F5F" w:rsidRDefault="00157B41" w:rsidP="00502F5F">
      <w:pPr>
        <w:pStyle w:val="Heading2"/>
        <w:numPr>
          <w:ilvl w:val="0"/>
          <w:numId w:val="10"/>
        </w:numPr>
        <w:rPr>
          <w:rFonts w:ascii="Aptos" w:hAnsi="Aptos"/>
          <w:color w:val="auto"/>
          <w:sz w:val="24"/>
          <w:szCs w:val="24"/>
        </w:rPr>
      </w:pPr>
      <w:r w:rsidRPr="00502F5F">
        <w:rPr>
          <w:rFonts w:ascii="Aptos" w:hAnsi="Aptos"/>
          <w:color w:val="auto"/>
          <w:sz w:val="24"/>
          <w:szCs w:val="24"/>
        </w:rPr>
        <w:t>Michael’s World</w:t>
      </w:r>
    </w:p>
    <w:p w14:paraId="48BC1194" w14:textId="77777777" w:rsidR="00502F5F" w:rsidRDefault="00157B41" w:rsidP="00502F5F">
      <w:pPr>
        <w:pStyle w:val="ListParagraph"/>
        <w:numPr>
          <w:ilvl w:val="0"/>
          <w:numId w:val="20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 xml:space="preserve">Services Offered: </w:t>
      </w:r>
    </w:p>
    <w:p w14:paraId="2C60CCA7" w14:textId="1019CC37" w:rsidR="00355EB0" w:rsidRPr="00502F5F" w:rsidRDefault="00157B41" w:rsidP="00502F5F">
      <w:pPr>
        <w:pStyle w:val="ListParagraph"/>
        <w:numPr>
          <w:ilvl w:val="1"/>
          <w:numId w:val="20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>Provides new &amp; gently used clothes and shoes for children ages newborn to 18.</w:t>
      </w:r>
    </w:p>
    <w:p w14:paraId="1897E761" w14:textId="0A1F0A80" w:rsidR="00355EB0" w:rsidRDefault="00157B41" w:rsidP="00502F5F">
      <w:pPr>
        <w:pStyle w:val="ListParagraph"/>
        <w:numPr>
          <w:ilvl w:val="0"/>
          <w:numId w:val="20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 xml:space="preserve">Contact Information: </w:t>
      </w:r>
    </w:p>
    <w:p w14:paraId="19066DB1" w14:textId="733728CD" w:rsidR="00502F5F" w:rsidRDefault="00502F5F" w:rsidP="00502F5F">
      <w:pPr>
        <w:pStyle w:val="ListParagraph"/>
        <w:numPr>
          <w:ilvl w:val="1"/>
          <w:numId w:val="20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Address: </w:t>
      </w:r>
      <w:hyperlink r:id="rId7" w:tgtFrame="_blank" w:history="1">
        <w:r w:rsidRPr="00502F5F">
          <w:rPr>
            <w:rStyle w:val="Hyperlink"/>
            <w:rFonts w:ascii="Aptos" w:hAnsi="Aptos"/>
            <w:color w:val="auto"/>
            <w:sz w:val="24"/>
            <w:szCs w:val="24"/>
            <w:u w:val="none"/>
          </w:rPr>
          <w:t>400 Market Avenue North, Suite 200</w:t>
        </w:r>
      </w:hyperlink>
      <w:r w:rsidRPr="00502F5F">
        <w:rPr>
          <w:rFonts w:ascii="Aptos" w:hAnsi="Aptos"/>
          <w:sz w:val="24"/>
          <w:szCs w:val="24"/>
        </w:rPr>
        <w:br/>
      </w:r>
      <w:hyperlink r:id="rId8" w:tgtFrame="_blank" w:history="1">
        <w:r w:rsidRPr="00502F5F">
          <w:rPr>
            <w:rStyle w:val="Hyperlink"/>
            <w:rFonts w:ascii="Aptos" w:hAnsi="Aptos"/>
            <w:color w:val="auto"/>
            <w:sz w:val="24"/>
            <w:szCs w:val="24"/>
            <w:u w:val="none"/>
          </w:rPr>
          <w:t>Canton, Ohio 44702</w:t>
        </w:r>
      </w:hyperlink>
    </w:p>
    <w:p w14:paraId="26AAEA75" w14:textId="7ECF9D71" w:rsidR="00502F5F" w:rsidRDefault="00502F5F" w:rsidP="00502F5F">
      <w:pPr>
        <w:pStyle w:val="ListParagraph"/>
        <w:numPr>
          <w:ilvl w:val="1"/>
          <w:numId w:val="20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Hours:</w:t>
      </w:r>
      <w:r w:rsidRPr="00502F5F">
        <w:rPr>
          <w:rFonts w:ascii="Arial" w:hAnsi="Arial" w:cs="Arial"/>
          <w:color w:val="1F3A58"/>
          <w:spacing w:val="1"/>
          <w:sz w:val="32"/>
          <w:szCs w:val="32"/>
        </w:rPr>
        <w:t xml:space="preserve"> </w:t>
      </w:r>
      <w:r w:rsidRPr="00502F5F">
        <w:rPr>
          <w:rFonts w:ascii="Aptos" w:hAnsi="Aptos"/>
          <w:sz w:val="24"/>
          <w:szCs w:val="24"/>
        </w:rPr>
        <w:t>Monday through Friday, 8 a.m. to 5 p.m.</w:t>
      </w:r>
    </w:p>
    <w:p w14:paraId="05F1451A" w14:textId="1C7BD5F6" w:rsidR="00502F5F" w:rsidRDefault="00502F5F" w:rsidP="00502F5F">
      <w:pPr>
        <w:pStyle w:val="ListParagraph"/>
        <w:numPr>
          <w:ilvl w:val="1"/>
          <w:numId w:val="20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Phone: </w:t>
      </w:r>
      <w:hyperlink r:id="rId9" w:tgtFrame="_self" w:history="1">
        <w:r w:rsidRPr="00502F5F">
          <w:rPr>
            <w:rStyle w:val="Hyperlink"/>
            <w:rFonts w:ascii="Aptos" w:hAnsi="Aptos"/>
            <w:color w:val="auto"/>
            <w:sz w:val="24"/>
            <w:szCs w:val="24"/>
            <w:u w:val="none"/>
          </w:rPr>
          <w:t>330-454-3426</w:t>
        </w:r>
      </w:hyperlink>
    </w:p>
    <w:p w14:paraId="31D6D06B" w14:textId="30D7C1A7" w:rsidR="00502F5F" w:rsidRPr="00502F5F" w:rsidRDefault="00502F5F" w:rsidP="00502F5F">
      <w:pPr>
        <w:pStyle w:val="ListParagraph"/>
        <w:numPr>
          <w:ilvl w:val="1"/>
          <w:numId w:val="20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Website: </w:t>
      </w:r>
      <w:hyperlink r:id="rId10" w:history="1">
        <w:r w:rsidR="0063489E" w:rsidRPr="009F0C40">
          <w:rPr>
            <w:rStyle w:val="Hyperlink"/>
            <w:rFonts w:ascii="Aptos" w:hAnsi="Aptos"/>
            <w:sz w:val="24"/>
            <w:szCs w:val="24"/>
          </w:rPr>
          <w:t>https://www.starkcf.org/the-foundation/nonprofit-directory/nonprofits/michaels-world</w:t>
        </w:r>
      </w:hyperlink>
      <w:r w:rsidR="0063489E">
        <w:rPr>
          <w:rFonts w:ascii="Aptos" w:hAnsi="Aptos"/>
          <w:sz w:val="24"/>
          <w:szCs w:val="24"/>
          <w:u w:val="single"/>
        </w:rPr>
        <w:t xml:space="preserve"> </w:t>
      </w:r>
    </w:p>
    <w:p w14:paraId="16943D5F" w14:textId="07A69E0F" w:rsidR="00355EB0" w:rsidRPr="00502F5F" w:rsidRDefault="00157B41" w:rsidP="00502F5F">
      <w:pPr>
        <w:pStyle w:val="Heading2"/>
        <w:numPr>
          <w:ilvl w:val="0"/>
          <w:numId w:val="10"/>
        </w:numPr>
        <w:rPr>
          <w:rFonts w:ascii="Aptos" w:hAnsi="Aptos"/>
          <w:color w:val="auto"/>
          <w:sz w:val="24"/>
          <w:szCs w:val="24"/>
        </w:rPr>
      </w:pPr>
      <w:r w:rsidRPr="00502F5F">
        <w:rPr>
          <w:rFonts w:ascii="Aptos" w:hAnsi="Aptos"/>
          <w:color w:val="auto"/>
          <w:sz w:val="24"/>
          <w:szCs w:val="24"/>
        </w:rPr>
        <w:t>Alliance First Christian Church / Alliance Community Pantry</w:t>
      </w:r>
    </w:p>
    <w:p w14:paraId="10BA0299" w14:textId="77777777" w:rsidR="00025F01" w:rsidRDefault="00157B41" w:rsidP="00502F5F">
      <w:pPr>
        <w:pStyle w:val="ListParagraph"/>
        <w:numPr>
          <w:ilvl w:val="0"/>
          <w:numId w:val="19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 xml:space="preserve">Services Offered: </w:t>
      </w:r>
    </w:p>
    <w:p w14:paraId="6C2CB15E" w14:textId="77777777" w:rsidR="00025F01" w:rsidRDefault="00157B41" w:rsidP="00025F01">
      <w:pPr>
        <w:pStyle w:val="ListParagraph"/>
        <w:numPr>
          <w:ilvl w:val="1"/>
          <w:numId w:val="19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 xml:space="preserve">Offers meals </w:t>
      </w:r>
    </w:p>
    <w:p w14:paraId="500323C7" w14:textId="76582119" w:rsidR="00355EB0" w:rsidRPr="00502F5F" w:rsidRDefault="00025F01" w:rsidP="00025F01">
      <w:pPr>
        <w:pStyle w:val="ListParagraph"/>
        <w:numPr>
          <w:ilvl w:val="1"/>
          <w:numId w:val="19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G</w:t>
      </w:r>
      <w:r w:rsidR="00157B41" w:rsidRPr="00502F5F">
        <w:rPr>
          <w:rFonts w:ascii="Aptos" w:hAnsi="Aptos"/>
          <w:sz w:val="24"/>
          <w:szCs w:val="24"/>
        </w:rPr>
        <w:t>ently used children’s clothing free of charge.</w:t>
      </w:r>
    </w:p>
    <w:p w14:paraId="238060F6" w14:textId="788EA2F0" w:rsidR="00355EB0" w:rsidRDefault="00157B41" w:rsidP="00502F5F">
      <w:pPr>
        <w:pStyle w:val="ListParagraph"/>
        <w:numPr>
          <w:ilvl w:val="0"/>
          <w:numId w:val="19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 xml:space="preserve">Contact Information: </w:t>
      </w:r>
    </w:p>
    <w:p w14:paraId="3ACAA98F" w14:textId="26E039BE" w:rsidR="00502F5F" w:rsidRDefault="00502F5F" w:rsidP="00025F01">
      <w:pPr>
        <w:pStyle w:val="ListParagraph"/>
        <w:numPr>
          <w:ilvl w:val="1"/>
          <w:numId w:val="19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Address:</w:t>
      </w:r>
      <w:r w:rsidR="00025F01">
        <w:rPr>
          <w:rFonts w:ascii="Aptos" w:hAnsi="Aptos"/>
          <w:sz w:val="24"/>
          <w:szCs w:val="24"/>
        </w:rPr>
        <w:t xml:space="preserve"> </w:t>
      </w:r>
      <w:r w:rsidR="00025F01" w:rsidRPr="00502F5F">
        <w:rPr>
          <w:rFonts w:ascii="Aptos" w:hAnsi="Aptos"/>
          <w:sz w:val="24"/>
          <w:szCs w:val="24"/>
        </w:rPr>
        <w:t>333 E Market St, Alliance, OH</w:t>
      </w:r>
    </w:p>
    <w:p w14:paraId="2508C613" w14:textId="77777777" w:rsidR="00025F01" w:rsidRDefault="00025F01" w:rsidP="00025F01">
      <w:pPr>
        <w:pStyle w:val="ListParagraph"/>
        <w:numPr>
          <w:ilvl w:val="2"/>
          <w:numId w:val="19"/>
        </w:numPr>
        <w:rPr>
          <w:rFonts w:ascii="Aptos" w:hAnsi="Aptos"/>
          <w:sz w:val="24"/>
          <w:szCs w:val="24"/>
        </w:rPr>
      </w:pPr>
      <w:r w:rsidRPr="00025F01">
        <w:rPr>
          <w:rFonts w:ascii="Aptos" w:hAnsi="Aptos"/>
          <w:sz w:val="24"/>
          <w:szCs w:val="24"/>
        </w:rPr>
        <w:t>First Christian Church</w:t>
      </w:r>
    </w:p>
    <w:p w14:paraId="20F9AAD8" w14:textId="782B026B" w:rsidR="00025F01" w:rsidRPr="00025F01" w:rsidRDefault="00025F01" w:rsidP="00025F01">
      <w:pPr>
        <w:pStyle w:val="ListParagraph"/>
        <w:numPr>
          <w:ilvl w:val="2"/>
          <w:numId w:val="19"/>
        </w:numPr>
        <w:rPr>
          <w:rFonts w:ascii="Aptos" w:hAnsi="Aptos"/>
          <w:sz w:val="24"/>
          <w:szCs w:val="24"/>
        </w:rPr>
      </w:pPr>
      <w:r w:rsidRPr="00025F01">
        <w:rPr>
          <w:rFonts w:ascii="Aptos" w:hAnsi="Aptos"/>
          <w:sz w:val="24"/>
          <w:szCs w:val="24"/>
        </w:rPr>
        <w:t>1141 West Beech Street, Alliance OH 44601</w:t>
      </w:r>
    </w:p>
    <w:p w14:paraId="5FB23D32" w14:textId="06FB06D9" w:rsidR="00025F01" w:rsidRDefault="00502F5F" w:rsidP="00025F01">
      <w:pPr>
        <w:pStyle w:val="ListParagraph"/>
        <w:numPr>
          <w:ilvl w:val="1"/>
          <w:numId w:val="19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lastRenderedPageBreak/>
        <w:t>Hours:</w:t>
      </w:r>
      <w:r w:rsidR="00025F01" w:rsidRPr="00025F01">
        <w:rPr>
          <w:rFonts w:ascii="Aptos" w:hAnsi="Aptos"/>
          <w:sz w:val="24"/>
          <w:szCs w:val="24"/>
        </w:rPr>
        <w:t xml:space="preserve"> </w:t>
      </w:r>
      <w:r w:rsidR="00025F01" w:rsidRPr="00502F5F">
        <w:rPr>
          <w:rFonts w:ascii="Aptos" w:hAnsi="Aptos"/>
          <w:sz w:val="24"/>
          <w:szCs w:val="24"/>
        </w:rPr>
        <w:t>Mondays 11</w:t>
      </w:r>
      <w:r w:rsidR="00025F01" w:rsidRPr="00502F5F">
        <w:rPr>
          <w:rFonts w:ascii="Arial" w:hAnsi="Arial" w:cs="Arial"/>
          <w:sz w:val="24"/>
          <w:szCs w:val="24"/>
        </w:rPr>
        <w:t> </w:t>
      </w:r>
      <w:r w:rsidR="00025F01" w:rsidRPr="00502F5F">
        <w:rPr>
          <w:rFonts w:ascii="Aptos" w:hAnsi="Aptos"/>
          <w:sz w:val="24"/>
          <w:szCs w:val="24"/>
        </w:rPr>
        <w:t>am</w:t>
      </w:r>
      <w:r w:rsidR="00025F01" w:rsidRPr="00502F5F">
        <w:rPr>
          <w:rFonts w:ascii="Aptos" w:hAnsi="Aptos" w:cs="Aptos"/>
          <w:sz w:val="24"/>
          <w:szCs w:val="24"/>
        </w:rPr>
        <w:t>–</w:t>
      </w:r>
      <w:r w:rsidR="00025F01" w:rsidRPr="00502F5F">
        <w:rPr>
          <w:rFonts w:ascii="Aptos" w:hAnsi="Aptos"/>
          <w:sz w:val="24"/>
          <w:szCs w:val="24"/>
        </w:rPr>
        <w:t>3</w:t>
      </w:r>
      <w:r w:rsidR="00025F01" w:rsidRPr="00502F5F">
        <w:rPr>
          <w:rFonts w:ascii="Arial" w:hAnsi="Arial" w:cs="Arial"/>
          <w:sz w:val="24"/>
          <w:szCs w:val="24"/>
        </w:rPr>
        <w:t> </w:t>
      </w:r>
      <w:r w:rsidR="00025F01" w:rsidRPr="00502F5F">
        <w:rPr>
          <w:rFonts w:ascii="Aptos" w:hAnsi="Aptos"/>
          <w:sz w:val="24"/>
          <w:szCs w:val="24"/>
        </w:rPr>
        <w:t>pm &amp; Thursdays 2</w:t>
      </w:r>
      <w:r w:rsidR="00025F01" w:rsidRPr="00502F5F">
        <w:rPr>
          <w:rFonts w:ascii="Arial" w:hAnsi="Arial" w:cs="Arial"/>
          <w:sz w:val="24"/>
          <w:szCs w:val="24"/>
        </w:rPr>
        <w:t> </w:t>
      </w:r>
      <w:r w:rsidR="00025F01" w:rsidRPr="00502F5F">
        <w:rPr>
          <w:rFonts w:ascii="Aptos" w:hAnsi="Aptos"/>
          <w:sz w:val="24"/>
          <w:szCs w:val="24"/>
        </w:rPr>
        <w:t>pm</w:t>
      </w:r>
      <w:r w:rsidR="00025F01" w:rsidRPr="00502F5F">
        <w:rPr>
          <w:rFonts w:ascii="Aptos" w:hAnsi="Aptos" w:cs="Aptos"/>
          <w:sz w:val="24"/>
          <w:szCs w:val="24"/>
        </w:rPr>
        <w:t>–</w:t>
      </w:r>
      <w:r w:rsidR="00025F01" w:rsidRPr="00502F5F">
        <w:rPr>
          <w:rFonts w:ascii="Aptos" w:hAnsi="Aptos"/>
          <w:sz w:val="24"/>
          <w:szCs w:val="24"/>
        </w:rPr>
        <w:t>5</w:t>
      </w:r>
      <w:r w:rsidR="00025F01" w:rsidRPr="00502F5F">
        <w:rPr>
          <w:rFonts w:ascii="Arial" w:hAnsi="Arial" w:cs="Arial"/>
          <w:sz w:val="24"/>
          <w:szCs w:val="24"/>
        </w:rPr>
        <w:t> </w:t>
      </w:r>
      <w:r w:rsidR="00025F01" w:rsidRPr="00502F5F">
        <w:rPr>
          <w:rFonts w:ascii="Aptos" w:hAnsi="Aptos"/>
          <w:sz w:val="24"/>
          <w:szCs w:val="24"/>
        </w:rPr>
        <w:t>pm</w:t>
      </w:r>
    </w:p>
    <w:p w14:paraId="77E04770" w14:textId="5AE1A1B5" w:rsidR="00025F01" w:rsidRPr="00025F01" w:rsidRDefault="00025F01" w:rsidP="00025F01">
      <w:pPr>
        <w:pStyle w:val="ListParagraph"/>
        <w:numPr>
          <w:ilvl w:val="2"/>
          <w:numId w:val="19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Free Community Meal </w:t>
      </w:r>
      <w:r w:rsidRPr="00025F01">
        <w:rPr>
          <w:rFonts w:ascii="Aptos" w:hAnsi="Aptos"/>
          <w:sz w:val="24"/>
          <w:szCs w:val="24"/>
        </w:rPr>
        <w:t>4TH T</w:t>
      </w:r>
      <w:r>
        <w:rPr>
          <w:rFonts w:ascii="Aptos" w:hAnsi="Aptos"/>
          <w:sz w:val="24"/>
          <w:szCs w:val="24"/>
        </w:rPr>
        <w:t xml:space="preserve">hursday of every month </w:t>
      </w:r>
      <w:r w:rsidRPr="00025F01">
        <w:rPr>
          <w:rFonts w:ascii="Aptos" w:hAnsi="Aptos"/>
          <w:sz w:val="24"/>
          <w:szCs w:val="24"/>
        </w:rPr>
        <w:t>5-6PM</w:t>
      </w:r>
    </w:p>
    <w:p w14:paraId="6AF5BF99" w14:textId="13D8E1D2" w:rsidR="00502F5F" w:rsidRDefault="00502F5F" w:rsidP="00025F01">
      <w:pPr>
        <w:pStyle w:val="ListParagraph"/>
        <w:numPr>
          <w:ilvl w:val="1"/>
          <w:numId w:val="19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Phone: </w:t>
      </w:r>
      <w:r w:rsidR="00025F01" w:rsidRPr="00025F01">
        <w:rPr>
          <w:rFonts w:ascii="Aptos" w:hAnsi="Aptos"/>
          <w:sz w:val="24"/>
          <w:szCs w:val="24"/>
        </w:rPr>
        <w:t>330-823-6620</w:t>
      </w:r>
    </w:p>
    <w:p w14:paraId="1BA8EE4C" w14:textId="47FCED59" w:rsidR="00502F5F" w:rsidRPr="00025F01" w:rsidRDefault="00502F5F" w:rsidP="00025F01">
      <w:pPr>
        <w:pStyle w:val="ListParagraph"/>
        <w:numPr>
          <w:ilvl w:val="1"/>
          <w:numId w:val="19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Website:</w:t>
      </w:r>
      <w:r w:rsidR="00025F01" w:rsidRPr="00025F01">
        <w:rPr>
          <w:rFonts w:ascii="Aptos" w:hAnsi="Aptos"/>
          <w:sz w:val="24"/>
          <w:szCs w:val="24"/>
        </w:rPr>
        <w:t xml:space="preserve"> </w:t>
      </w:r>
      <w:hyperlink r:id="rId11" w:history="1">
        <w:r w:rsidR="002B054D" w:rsidRPr="009F0C40">
          <w:rPr>
            <w:rStyle w:val="Hyperlink"/>
            <w:rFonts w:ascii="Aptos" w:hAnsi="Aptos"/>
            <w:sz w:val="24"/>
            <w:szCs w:val="24"/>
          </w:rPr>
          <w:t>https://www.alliancefcc.com/michaelsworld</w:t>
        </w:r>
      </w:hyperlink>
      <w:r w:rsidR="002B054D">
        <w:rPr>
          <w:rFonts w:ascii="Aptos" w:hAnsi="Aptos"/>
          <w:sz w:val="24"/>
          <w:szCs w:val="24"/>
          <w:u w:val="single"/>
        </w:rPr>
        <w:t xml:space="preserve"> </w:t>
      </w:r>
    </w:p>
    <w:p w14:paraId="0F1484C7" w14:textId="7F06E1D4" w:rsidR="00355EB0" w:rsidRPr="00502F5F" w:rsidRDefault="00157B41" w:rsidP="00502F5F">
      <w:pPr>
        <w:pStyle w:val="Heading2"/>
        <w:numPr>
          <w:ilvl w:val="0"/>
          <w:numId w:val="10"/>
        </w:numPr>
        <w:rPr>
          <w:rFonts w:ascii="Aptos" w:hAnsi="Aptos"/>
          <w:color w:val="auto"/>
          <w:sz w:val="24"/>
          <w:szCs w:val="24"/>
        </w:rPr>
      </w:pPr>
      <w:r w:rsidRPr="00502F5F">
        <w:rPr>
          <w:rFonts w:ascii="Aptos" w:hAnsi="Aptos"/>
          <w:color w:val="auto"/>
          <w:sz w:val="24"/>
          <w:szCs w:val="24"/>
        </w:rPr>
        <w:t>Refuge of Hope – Community Care Center (Canton)</w:t>
      </w:r>
    </w:p>
    <w:p w14:paraId="5C1102F7" w14:textId="77777777" w:rsidR="00025F01" w:rsidRDefault="00157B41" w:rsidP="00502F5F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 xml:space="preserve">Services Offered: </w:t>
      </w:r>
    </w:p>
    <w:p w14:paraId="2C0A1711" w14:textId="77777777" w:rsidR="00025F01" w:rsidRDefault="00157B41" w:rsidP="00025F01">
      <w:pPr>
        <w:pStyle w:val="ListParagraph"/>
        <w:numPr>
          <w:ilvl w:val="1"/>
          <w:numId w:val="18"/>
        </w:numPr>
        <w:rPr>
          <w:rFonts w:ascii="Aptos" w:hAnsi="Aptos"/>
          <w:sz w:val="24"/>
          <w:szCs w:val="24"/>
        </w:rPr>
      </w:pPr>
      <w:r w:rsidRPr="00025F01">
        <w:rPr>
          <w:rFonts w:ascii="Aptos" w:hAnsi="Aptos"/>
          <w:sz w:val="24"/>
          <w:szCs w:val="24"/>
        </w:rPr>
        <w:t>Free clothing</w:t>
      </w:r>
    </w:p>
    <w:p w14:paraId="32A20DD7" w14:textId="77777777" w:rsidR="00025F01" w:rsidRDefault="00025F01" w:rsidP="00025F01">
      <w:pPr>
        <w:pStyle w:val="ListParagraph"/>
        <w:numPr>
          <w:ilvl w:val="1"/>
          <w:numId w:val="18"/>
        </w:numPr>
        <w:rPr>
          <w:rFonts w:ascii="Aptos" w:hAnsi="Aptos"/>
          <w:sz w:val="24"/>
          <w:szCs w:val="24"/>
        </w:rPr>
      </w:pPr>
      <w:r w:rsidRPr="00025F01">
        <w:rPr>
          <w:rFonts w:ascii="Aptos" w:hAnsi="Aptos"/>
          <w:sz w:val="24"/>
          <w:szCs w:val="24"/>
        </w:rPr>
        <w:t>H</w:t>
      </w:r>
      <w:r w:rsidR="00157B41" w:rsidRPr="00025F01">
        <w:rPr>
          <w:rFonts w:ascii="Aptos" w:hAnsi="Aptos"/>
          <w:sz w:val="24"/>
          <w:szCs w:val="24"/>
        </w:rPr>
        <w:t>ygiene items</w:t>
      </w:r>
    </w:p>
    <w:p w14:paraId="21367DBE" w14:textId="467AE106" w:rsidR="00355EB0" w:rsidRPr="00025F01" w:rsidRDefault="00025F01" w:rsidP="00025F01">
      <w:pPr>
        <w:pStyle w:val="ListParagraph"/>
        <w:numPr>
          <w:ilvl w:val="1"/>
          <w:numId w:val="18"/>
        </w:numPr>
        <w:rPr>
          <w:rFonts w:ascii="Aptos" w:hAnsi="Aptos"/>
          <w:sz w:val="24"/>
          <w:szCs w:val="24"/>
        </w:rPr>
      </w:pPr>
      <w:r w:rsidRPr="00025F01">
        <w:rPr>
          <w:rFonts w:ascii="Aptos" w:hAnsi="Aptos"/>
          <w:sz w:val="24"/>
          <w:szCs w:val="24"/>
        </w:rPr>
        <w:t>S</w:t>
      </w:r>
      <w:r>
        <w:rPr>
          <w:rFonts w:ascii="Aptos" w:hAnsi="Aptos"/>
          <w:sz w:val="24"/>
          <w:szCs w:val="24"/>
        </w:rPr>
        <w:t>h</w:t>
      </w:r>
      <w:r w:rsidR="00157B41" w:rsidRPr="00025F01">
        <w:rPr>
          <w:rFonts w:ascii="Aptos" w:hAnsi="Aptos"/>
          <w:sz w:val="24"/>
          <w:szCs w:val="24"/>
        </w:rPr>
        <w:t>oes for low-income individuals and families.</w:t>
      </w:r>
    </w:p>
    <w:p w14:paraId="4282A562" w14:textId="5C80B613" w:rsidR="00355EB0" w:rsidRDefault="00157B41" w:rsidP="00502F5F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>Contact Information: | Monday–Friday 3:00</w:t>
      </w:r>
      <w:r w:rsidRPr="00502F5F">
        <w:rPr>
          <w:rFonts w:ascii="Arial" w:hAnsi="Arial" w:cs="Arial"/>
          <w:sz w:val="24"/>
          <w:szCs w:val="24"/>
        </w:rPr>
        <w:t> </w:t>
      </w:r>
      <w:r w:rsidRPr="00502F5F">
        <w:rPr>
          <w:rFonts w:ascii="Aptos" w:hAnsi="Aptos"/>
          <w:sz w:val="24"/>
          <w:szCs w:val="24"/>
        </w:rPr>
        <w:t>pm</w:t>
      </w:r>
      <w:r w:rsidRPr="00502F5F">
        <w:rPr>
          <w:rFonts w:ascii="Aptos" w:hAnsi="Aptos" w:cs="Aptos"/>
          <w:sz w:val="24"/>
          <w:szCs w:val="24"/>
        </w:rPr>
        <w:t>–</w:t>
      </w:r>
      <w:r w:rsidRPr="00502F5F">
        <w:rPr>
          <w:rFonts w:ascii="Aptos" w:hAnsi="Aptos"/>
          <w:sz w:val="24"/>
          <w:szCs w:val="24"/>
        </w:rPr>
        <w:t>5:00</w:t>
      </w:r>
      <w:r w:rsidRPr="00502F5F">
        <w:rPr>
          <w:rFonts w:ascii="Arial" w:hAnsi="Arial" w:cs="Arial"/>
          <w:sz w:val="24"/>
          <w:szCs w:val="24"/>
        </w:rPr>
        <w:t> </w:t>
      </w:r>
      <w:r w:rsidRPr="00502F5F">
        <w:rPr>
          <w:rFonts w:ascii="Aptos" w:hAnsi="Aptos"/>
          <w:sz w:val="24"/>
          <w:szCs w:val="24"/>
        </w:rPr>
        <w:t>pm | refugeofhope.org</w:t>
      </w:r>
    </w:p>
    <w:p w14:paraId="0AE0877E" w14:textId="77777777" w:rsidR="00627A17" w:rsidRDefault="00502F5F" w:rsidP="00627A17">
      <w:pPr>
        <w:pStyle w:val="ListParagraph"/>
        <w:numPr>
          <w:ilvl w:val="1"/>
          <w:numId w:val="18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Address:</w:t>
      </w:r>
      <w:r w:rsidR="00025F01" w:rsidRPr="00025F01">
        <w:rPr>
          <w:rFonts w:ascii="Aptos" w:hAnsi="Aptos"/>
          <w:sz w:val="24"/>
          <w:szCs w:val="24"/>
        </w:rPr>
        <w:t xml:space="preserve"> </w:t>
      </w:r>
    </w:p>
    <w:p w14:paraId="3FD46A6D" w14:textId="77777777" w:rsidR="00627A17" w:rsidRDefault="00627A17" w:rsidP="00627A17">
      <w:pPr>
        <w:pStyle w:val="ListParagraph"/>
        <w:numPr>
          <w:ilvl w:val="2"/>
          <w:numId w:val="18"/>
        </w:numPr>
        <w:rPr>
          <w:rFonts w:ascii="Aptos" w:hAnsi="Aptos"/>
          <w:sz w:val="24"/>
          <w:szCs w:val="24"/>
        </w:rPr>
      </w:pPr>
      <w:r w:rsidRPr="00627A17">
        <w:rPr>
          <w:rFonts w:ascii="Aptos" w:hAnsi="Aptos"/>
          <w:sz w:val="24"/>
          <w:szCs w:val="24"/>
        </w:rPr>
        <w:t xml:space="preserve">Community Care Center </w:t>
      </w:r>
    </w:p>
    <w:p w14:paraId="239C9D2C" w14:textId="2F49DDF2" w:rsidR="00627A17" w:rsidRDefault="00025F01" w:rsidP="00627A17">
      <w:pPr>
        <w:pStyle w:val="ListParagraph"/>
        <w:numPr>
          <w:ilvl w:val="3"/>
          <w:numId w:val="18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>215 Orchard Ave. NE, Canton, OH</w:t>
      </w:r>
    </w:p>
    <w:p w14:paraId="61954197" w14:textId="77777777" w:rsidR="00627A17" w:rsidRPr="00627A17" w:rsidRDefault="00627A17" w:rsidP="00627A17">
      <w:pPr>
        <w:pStyle w:val="ListParagraph"/>
        <w:numPr>
          <w:ilvl w:val="2"/>
          <w:numId w:val="18"/>
        </w:numPr>
        <w:rPr>
          <w:rFonts w:ascii="Aptos" w:hAnsi="Aptos"/>
          <w:sz w:val="24"/>
          <w:szCs w:val="24"/>
        </w:rPr>
      </w:pPr>
      <w:r w:rsidRPr="00627A17">
        <w:rPr>
          <w:rFonts w:ascii="Arial" w:hAnsi="Arial" w:cs="Arial"/>
          <w:color w:val="312A31"/>
        </w:rPr>
        <w:t xml:space="preserve">Office &amp; Meal Center </w:t>
      </w:r>
    </w:p>
    <w:p w14:paraId="574A87F8" w14:textId="7C299064" w:rsidR="00025F01" w:rsidRPr="00627A17" w:rsidRDefault="00627A17" w:rsidP="00627A17">
      <w:pPr>
        <w:pStyle w:val="ListParagraph"/>
        <w:numPr>
          <w:ilvl w:val="3"/>
          <w:numId w:val="18"/>
        </w:numPr>
        <w:rPr>
          <w:rFonts w:ascii="Aptos" w:hAnsi="Aptos"/>
          <w:sz w:val="24"/>
          <w:szCs w:val="24"/>
        </w:rPr>
      </w:pPr>
      <w:r w:rsidRPr="00627A17">
        <w:rPr>
          <w:rFonts w:ascii="Arial" w:hAnsi="Arial" w:cs="Arial"/>
          <w:color w:val="312A31"/>
        </w:rPr>
        <w:t>715 Second Street NE</w:t>
      </w:r>
      <w:r>
        <w:rPr>
          <w:rFonts w:ascii="Arial" w:hAnsi="Arial" w:cs="Arial"/>
          <w:color w:val="312A31"/>
        </w:rPr>
        <w:t xml:space="preserve"> </w:t>
      </w:r>
      <w:r w:rsidRPr="00627A17">
        <w:rPr>
          <w:rFonts w:ascii="Arial" w:hAnsi="Arial" w:cs="Arial"/>
          <w:color w:val="312A31"/>
        </w:rPr>
        <w:t>Canton, OH 44704</w:t>
      </w:r>
    </w:p>
    <w:p w14:paraId="49CFA13D" w14:textId="541C68FE" w:rsidR="00502F5F" w:rsidRDefault="00502F5F" w:rsidP="00025F01">
      <w:pPr>
        <w:pStyle w:val="ListParagraph"/>
        <w:numPr>
          <w:ilvl w:val="1"/>
          <w:numId w:val="18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Hours:</w:t>
      </w:r>
      <w:r w:rsidR="00025F01" w:rsidRPr="00025F01">
        <w:rPr>
          <w:rFonts w:ascii="Aptos" w:hAnsi="Aptos"/>
          <w:sz w:val="24"/>
          <w:szCs w:val="24"/>
        </w:rPr>
        <w:t xml:space="preserve"> Monday – Friday 8:30 a.m. – 4:30 p.m.</w:t>
      </w:r>
    </w:p>
    <w:p w14:paraId="3D6990BB" w14:textId="41A0DAB0" w:rsidR="00502F5F" w:rsidRDefault="00502F5F" w:rsidP="00025F01">
      <w:pPr>
        <w:pStyle w:val="ListParagraph"/>
        <w:numPr>
          <w:ilvl w:val="1"/>
          <w:numId w:val="18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Phone:</w:t>
      </w:r>
      <w:r w:rsidRPr="00025F01">
        <w:rPr>
          <w:rFonts w:ascii="Aptos" w:hAnsi="Aptos"/>
          <w:sz w:val="24"/>
          <w:szCs w:val="24"/>
        </w:rPr>
        <w:t xml:space="preserve"> </w:t>
      </w:r>
      <w:r w:rsidR="00025F01">
        <w:rPr>
          <w:rFonts w:ascii="Aptos" w:hAnsi="Aptos"/>
          <w:sz w:val="24"/>
          <w:szCs w:val="24"/>
        </w:rPr>
        <w:t>(</w:t>
      </w:r>
      <w:hyperlink r:id="rId12" w:history="1">
        <w:r w:rsidR="00025F01" w:rsidRPr="00025F01">
          <w:rPr>
            <w:rStyle w:val="Hyperlink"/>
            <w:rFonts w:ascii="Aptos" w:hAnsi="Aptos"/>
            <w:color w:val="auto"/>
            <w:sz w:val="24"/>
            <w:szCs w:val="24"/>
            <w:u w:val="none"/>
          </w:rPr>
          <w:t>330) 453-1785</w:t>
        </w:r>
      </w:hyperlink>
    </w:p>
    <w:p w14:paraId="09F1427D" w14:textId="46D73280" w:rsidR="00502F5F" w:rsidRPr="00627A17" w:rsidRDefault="00502F5F" w:rsidP="00627A17">
      <w:pPr>
        <w:pStyle w:val="ListParagraph"/>
        <w:numPr>
          <w:ilvl w:val="1"/>
          <w:numId w:val="18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Website:</w:t>
      </w:r>
      <w:r w:rsidR="00025F01" w:rsidRPr="00025F01">
        <w:rPr>
          <w:rFonts w:ascii="Aptos" w:hAnsi="Aptos"/>
          <w:sz w:val="24"/>
          <w:szCs w:val="24"/>
        </w:rPr>
        <w:t xml:space="preserve"> </w:t>
      </w:r>
      <w:hyperlink r:id="rId13" w:history="1">
        <w:r w:rsidR="000D5ECB" w:rsidRPr="009F0C40">
          <w:rPr>
            <w:rStyle w:val="Hyperlink"/>
            <w:rFonts w:ascii="Aptos" w:hAnsi="Aptos"/>
            <w:sz w:val="24"/>
            <w:szCs w:val="24"/>
          </w:rPr>
          <w:t>https://refugeofhope.org/</w:t>
        </w:r>
      </w:hyperlink>
      <w:r w:rsidR="000D5ECB">
        <w:rPr>
          <w:rFonts w:ascii="Aptos" w:hAnsi="Aptos"/>
          <w:sz w:val="24"/>
          <w:szCs w:val="24"/>
          <w:u w:val="single"/>
        </w:rPr>
        <w:t xml:space="preserve"> </w:t>
      </w:r>
    </w:p>
    <w:p w14:paraId="290F85C2" w14:textId="0DF46067" w:rsidR="00355EB0" w:rsidRPr="00502F5F" w:rsidRDefault="00157B41" w:rsidP="00502F5F">
      <w:pPr>
        <w:pStyle w:val="Heading2"/>
        <w:numPr>
          <w:ilvl w:val="0"/>
          <w:numId w:val="10"/>
        </w:numPr>
        <w:rPr>
          <w:rFonts w:ascii="Aptos" w:hAnsi="Aptos"/>
          <w:color w:val="auto"/>
          <w:sz w:val="24"/>
          <w:szCs w:val="24"/>
        </w:rPr>
      </w:pPr>
      <w:r w:rsidRPr="00502F5F">
        <w:rPr>
          <w:rFonts w:ascii="Aptos" w:hAnsi="Aptos"/>
          <w:color w:val="auto"/>
          <w:sz w:val="24"/>
          <w:szCs w:val="24"/>
        </w:rPr>
        <w:t>Faith Community Fellowship (Massillon / Stark County)</w:t>
      </w:r>
    </w:p>
    <w:p w14:paraId="04CAC7CA" w14:textId="77777777" w:rsidR="00627A17" w:rsidRDefault="00157B41" w:rsidP="00502F5F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 xml:space="preserve">Services Offered: </w:t>
      </w:r>
    </w:p>
    <w:p w14:paraId="538B1F32" w14:textId="04DB1C36" w:rsidR="00355EB0" w:rsidRPr="00502F5F" w:rsidRDefault="00157B41" w:rsidP="00627A17">
      <w:pPr>
        <w:pStyle w:val="ListParagraph"/>
        <w:numPr>
          <w:ilvl w:val="1"/>
          <w:numId w:val="17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 xml:space="preserve">Monthly clothing </w:t>
      </w:r>
      <w:r w:rsidR="00627A17">
        <w:rPr>
          <w:rFonts w:ascii="Aptos" w:hAnsi="Aptos"/>
          <w:sz w:val="24"/>
          <w:szCs w:val="24"/>
        </w:rPr>
        <w:t xml:space="preserve">&amp; </w:t>
      </w:r>
      <w:r w:rsidRPr="00502F5F">
        <w:rPr>
          <w:rFonts w:ascii="Aptos" w:hAnsi="Aptos"/>
          <w:sz w:val="24"/>
          <w:szCs w:val="24"/>
        </w:rPr>
        <w:t>shoe giveaways open to all community members.</w:t>
      </w:r>
    </w:p>
    <w:p w14:paraId="1B389217" w14:textId="0B5CB392" w:rsidR="00355EB0" w:rsidRDefault="00157B41" w:rsidP="00502F5F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 xml:space="preserve">Contact Information: </w:t>
      </w:r>
    </w:p>
    <w:p w14:paraId="37B9D1FB" w14:textId="22016077" w:rsidR="00502F5F" w:rsidRDefault="00502F5F" w:rsidP="00627A17">
      <w:pPr>
        <w:pStyle w:val="ListParagraph"/>
        <w:numPr>
          <w:ilvl w:val="1"/>
          <w:numId w:val="17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Address:</w:t>
      </w:r>
      <w:r w:rsidR="00627A17">
        <w:rPr>
          <w:rFonts w:ascii="Aptos" w:hAnsi="Aptos"/>
          <w:sz w:val="24"/>
          <w:szCs w:val="24"/>
        </w:rPr>
        <w:t xml:space="preserve"> </w:t>
      </w:r>
      <w:r w:rsidR="00627A17" w:rsidRPr="00502F5F">
        <w:rPr>
          <w:rFonts w:ascii="Aptos" w:hAnsi="Aptos"/>
          <w:sz w:val="24"/>
          <w:szCs w:val="24"/>
        </w:rPr>
        <w:t>1303 9th Street SW, Massillon, OH</w:t>
      </w:r>
    </w:p>
    <w:p w14:paraId="6EB9490C" w14:textId="2B94C56A" w:rsidR="00502F5F" w:rsidRDefault="00502F5F" w:rsidP="00627A17">
      <w:pPr>
        <w:pStyle w:val="ListParagraph"/>
        <w:numPr>
          <w:ilvl w:val="1"/>
          <w:numId w:val="17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Hours:</w:t>
      </w:r>
      <w:r w:rsidR="00627A17">
        <w:rPr>
          <w:rFonts w:ascii="Aptos" w:hAnsi="Aptos"/>
          <w:sz w:val="24"/>
          <w:szCs w:val="24"/>
        </w:rPr>
        <w:t xml:space="preserve"> </w:t>
      </w:r>
      <w:r w:rsidR="00627A17" w:rsidRPr="00502F5F">
        <w:rPr>
          <w:rFonts w:ascii="Aptos" w:hAnsi="Aptos"/>
          <w:sz w:val="24"/>
          <w:szCs w:val="24"/>
        </w:rPr>
        <w:t>Last Saturday each month, 10:00</w:t>
      </w:r>
      <w:r w:rsidR="00627A17" w:rsidRPr="00502F5F">
        <w:rPr>
          <w:rFonts w:ascii="Arial" w:hAnsi="Arial" w:cs="Arial"/>
          <w:sz w:val="24"/>
          <w:szCs w:val="24"/>
        </w:rPr>
        <w:t> </w:t>
      </w:r>
      <w:r w:rsidR="00627A17" w:rsidRPr="00502F5F">
        <w:rPr>
          <w:rFonts w:ascii="Aptos" w:hAnsi="Aptos"/>
          <w:sz w:val="24"/>
          <w:szCs w:val="24"/>
        </w:rPr>
        <w:t>am</w:t>
      </w:r>
      <w:r w:rsidR="00627A17" w:rsidRPr="00502F5F">
        <w:rPr>
          <w:rFonts w:ascii="Aptos" w:hAnsi="Aptos" w:cs="Aptos"/>
          <w:sz w:val="24"/>
          <w:szCs w:val="24"/>
        </w:rPr>
        <w:t>–</w:t>
      </w:r>
      <w:r w:rsidR="00627A17" w:rsidRPr="00502F5F">
        <w:rPr>
          <w:rFonts w:ascii="Aptos" w:hAnsi="Aptos"/>
          <w:sz w:val="24"/>
          <w:szCs w:val="24"/>
        </w:rPr>
        <w:t>12:00</w:t>
      </w:r>
      <w:r w:rsidR="00627A17" w:rsidRPr="00502F5F">
        <w:rPr>
          <w:rFonts w:ascii="Arial" w:hAnsi="Arial" w:cs="Arial"/>
          <w:sz w:val="24"/>
          <w:szCs w:val="24"/>
        </w:rPr>
        <w:t> </w:t>
      </w:r>
      <w:r w:rsidR="00627A17" w:rsidRPr="00502F5F">
        <w:rPr>
          <w:rFonts w:ascii="Aptos" w:hAnsi="Aptos"/>
          <w:sz w:val="24"/>
          <w:szCs w:val="24"/>
        </w:rPr>
        <w:t>pm</w:t>
      </w:r>
    </w:p>
    <w:p w14:paraId="55343A68" w14:textId="3095A938" w:rsidR="00502F5F" w:rsidRDefault="00502F5F" w:rsidP="00627A17">
      <w:pPr>
        <w:pStyle w:val="ListParagraph"/>
        <w:numPr>
          <w:ilvl w:val="1"/>
          <w:numId w:val="17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Phone: </w:t>
      </w:r>
      <w:hyperlink r:id="rId14" w:tgtFrame="_self" w:history="1">
        <w:r w:rsidR="00627A17" w:rsidRPr="00502F5F">
          <w:rPr>
            <w:rStyle w:val="Hyperlink"/>
            <w:rFonts w:ascii="Aptos" w:hAnsi="Aptos"/>
            <w:color w:val="auto"/>
            <w:sz w:val="24"/>
            <w:szCs w:val="24"/>
            <w:u w:val="none"/>
          </w:rPr>
          <w:t>330-454-3426</w:t>
        </w:r>
      </w:hyperlink>
    </w:p>
    <w:p w14:paraId="0D455425" w14:textId="3EB7A72B" w:rsidR="00502F5F" w:rsidRPr="00627A17" w:rsidRDefault="00502F5F" w:rsidP="00627A17">
      <w:pPr>
        <w:pStyle w:val="ListParagraph"/>
        <w:numPr>
          <w:ilvl w:val="1"/>
          <w:numId w:val="17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Website:</w:t>
      </w:r>
      <w:r w:rsidR="00627A17">
        <w:rPr>
          <w:rFonts w:ascii="Aptos" w:hAnsi="Aptos"/>
          <w:sz w:val="24"/>
          <w:szCs w:val="24"/>
        </w:rPr>
        <w:t xml:space="preserve"> </w:t>
      </w:r>
      <w:hyperlink r:id="rId15" w:history="1">
        <w:r w:rsidR="00BA6D8D" w:rsidRPr="009F0C40">
          <w:rPr>
            <w:rStyle w:val="Hyperlink"/>
            <w:rFonts w:ascii="Aptos" w:hAnsi="Aptos"/>
            <w:sz w:val="24"/>
            <w:szCs w:val="24"/>
          </w:rPr>
          <w:t>https://www.starkcf.org/the-foundation/nonprofit-directory/nonprofits/faith-community-fellowship</w:t>
        </w:r>
      </w:hyperlink>
      <w:r w:rsidR="00BA6D8D">
        <w:rPr>
          <w:rFonts w:ascii="Aptos" w:hAnsi="Aptos"/>
          <w:sz w:val="24"/>
          <w:szCs w:val="24"/>
          <w:u w:val="single"/>
        </w:rPr>
        <w:t xml:space="preserve"> </w:t>
      </w:r>
    </w:p>
    <w:p w14:paraId="6449366C" w14:textId="3D827407" w:rsidR="00355EB0" w:rsidRPr="00502F5F" w:rsidRDefault="00157B41" w:rsidP="00502F5F">
      <w:pPr>
        <w:pStyle w:val="Heading2"/>
        <w:numPr>
          <w:ilvl w:val="0"/>
          <w:numId w:val="10"/>
        </w:numPr>
        <w:rPr>
          <w:rFonts w:ascii="Aptos" w:hAnsi="Aptos"/>
          <w:color w:val="auto"/>
          <w:sz w:val="24"/>
          <w:szCs w:val="24"/>
        </w:rPr>
      </w:pPr>
      <w:r w:rsidRPr="00502F5F">
        <w:rPr>
          <w:rFonts w:ascii="Aptos" w:hAnsi="Aptos"/>
          <w:color w:val="auto"/>
          <w:sz w:val="24"/>
          <w:szCs w:val="24"/>
        </w:rPr>
        <w:t>Common Goods (Canton)</w:t>
      </w:r>
    </w:p>
    <w:p w14:paraId="7D0E0110" w14:textId="77777777" w:rsidR="00627A17" w:rsidRDefault="00157B41" w:rsidP="00502F5F">
      <w:pPr>
        <w:pStyle w:val="ListParagraph"/>
        <w:numPr>
          <w:ilvl w:val="0"/>
          <w:numId w:val="16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 xml:space="preserve">Services Offered: </w:t>
      </w:r>
    </w:p>
    <w:p w14:paraId="6EC1A3D9" w14:textId="6A59541D" w:rsidR="00627A17" w:rsidRDefault="00157B41" w:rsidP="00627A17">
      <w:pPr>
        <w:pStyle w:val="ListParagraph"/>
        <w:numPr>
          <w:ilvl w:val="1"/>
          <w:numId w:val="16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>Free or low-cost clothing assistance through First Christian Church.</w:t>
      </w:r>
    </w:p>
    <w:p w14:paraId="1F2C38AF" w14:textId="6A4D1E07" w:rsidR="00627A17" w:rsidRPr="00627A17" w:rsidRDefault="00627A17" w:rsidP="00627A17">
      <w:pPr>
        <w:pStyle w:val="ListParagraph"/>
        <w:numPr>
          <w:ilvl w:val="2"/>
          <w:numId w:val="16"/>
        </w:numPr>
        <w:rPr>
          <w:rFonts w:ascii="Aptos" w:hAnsi="Aptos"/>
          <w:sz w:val="24"/>
          <w:szCs w:val="24"/>
        </w:rPr>
      </w:pPr>
      <w:r w:rsidRPr="00627A17">
        <w:rPr>
          <w:rFonts w:ascii="Aptos" w:hAnsi="Aptos"/>
          <w:sz w:val="24"/>
          <w:szCs w:val="24"/>
        </w:rPr>
        <w:t>You may receive clothing items once per month.</w:t>
      </w:r>
    </w:p>
    <w:p w14:paraId="015D503D" w14:textId="3380C448" w:rsidR="00627A17" w:rsidRPr="00627A17" w:rsidRDefault="00627A17" w:rsidP="00627A17">
      <w:pPr>
        <w:pStyle w:val="ListParagraph"/>
        <w:numPr>
          <w:ilvl w:val="1"/>
          <w:numId w:val="16"/>
        </w:numPr>
        <w:rPr>
          <w:rFonts w:ascii="Aptos" w:hAnsi="Aptos"/>
          <w:sz w:val="24"/>
          <w:szCs w:val="24"/>
        </w:rPr>
      </w:pPr>
      <w:r w:rsidRPr="00627A17">
        <w:rPr>
          <w:rFonts w:ascii="Aptos" w:hAnsi="Aptos"/>
          <w:sz w:val="24"/>
          <w:szCs w:val="24"/>
        </w:rPr>
        <w:t>Food distribution takes place each 3rd Friday of the month from 10:00-12:00pm</w:t>
      </w:r>
    </w:p>
    <w:p w14:paraId="5CBAC27D" w14:textId="7C447C6B" w:rsidR="00355EB0" w:rsidRDefault="00157B41" w:rsidP="00502F5F">
      <w:pPr>
        <w:pStyle w:val="ListParagraph"/>
        <w:numPr>
          <w:ilvl w:val="0"/>
          <w:numId w:val="16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 xml:space="preserve">Contact Information: </w:t>
      </w:r>
    </w:p>
    <w:p w14:paraId="57835959" w14:textId="4C01D249" w:rsidR="00502F5F" w:rsidRDefault="00502F5F" w:rsidP="00627A17">
      <w:pPr>
        <w:pStyle w:val="ListParagraph"/>
        <w:numPr>
          <w:ilvl w:val="1"/>
          <w:numId w:val="16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Address:</w:t>
      </w:r>
      <w:r w:rsidR="00627A17">
        <w:rPr>
          <w:rFonts w:ascii="Aptos" w:hAnsi="Aptos"/>
          <w:sz w:val="24"/>
          <w:szCs w:val="24"/>
        </w:rPr>
        <w:t xml:space="preserve"> </w:t>
      </w:r>
      <w:r w:rsidR="00627A17" w:rsidRPr="00502F5F">
        <w:rPr>
          <w:rFonts w:ascii="Aptos" w:hAnsi="Aptos"/>
          <w:sz w:val="24"/>
          <w:szCs w:val="24"/>
        </w:rPr>
        <w:t>6900 Market Ave N, Canton, OH</w:t>
      </w:r>
    </w:p>
    <w:p w14:paraId="3D93507B" w14:textId="362ADAD1" w:rsidR="00502F5F" w:rsidRPr="00627A17" w:rsidRDefault="00502F5F" w:rsidP="00627A17">
      <w:pPr>
        <w:pStyle w:val="ListParagraph"/>
        <w:numPr>
          <w:ilvl w:val="0"/>
          <w:numId w:val="16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Website:</w:t>
      </w:r>
      <w:r w:rsidR="00627A17" w:rsidRPr="00627A17">
        <w:rPr>
          <w:rFonts w:ascii="Aptos" w:hAnsi="Aptos"/>
          <w:sz w:val="24"/>
          <w:szCs w:val="24"/>
        </w:rPr>
        <w:t xml:space="preserve"> </w:t>
      </w:r>
      <w:hyperlink r:id="rId16" w:history="1">
        <w:r w:rsidR="00F80A6B" w:rsidRPr="009F0C40">
          <w:rPr>
            <w:rStyle w:val="Hyperlink"/>
            <w:rFonts w:ascii="Aptos" w:hAnsi="Aptos"/>
            <w:sz w:val="24"/>
            <w:szCs w:val="24"/>
          </w:rPr>
          <w:t>https://www.firstchristian.com/assistance</w:t>
        </w:r>
      </w:hyperlink>
      <w:r w:rsidR="00F80A6B">
        <w:rPr>
          <w:rFonts w:ascii="Aptos" w:hAnsi="Aptos"/>
          <w:sz w:val="24"/>
          <w:szCs w:val="24"/>
          <w:u w:val="single"/>
        </w:rPr>
        <w:t xml:space="preserve"> </w:t>
      </w:r>
    </w:p>
    <w:p w14:paraId="03C4249C" w14:textId="6DBA301A" w:rsidR="00355EB0" w:rsidRPr="00502F5F" w:rsidRDefault="00157B41" w:rsidP="00502F5F">
      <w:pPr>
        <w:pStyle w:val="Heading2"/>
        <w:numPr>
          <w:ilvl w:val="0"/>
          <w:numId w:val="10"/>
        </w:numPr>
        <w:rPr>
          <w:rFonts w:ascii="Aptos" w:hAnsi="Aptos"/>
          <w:color w:val="auto"/>
          <w:sz w:val="24"/>
          <w:szCs w:val="24"/>
        </w:rPr>
      </w:pPr>
      <w:r w:rsidRPr="00502F5F">
        <w:rPr>
          <w:rFonts w:ascii="Aptos" w:hAnsi="Aptos"/>
          <w:color w:val="auto"/>
          <w:sz w:val="24"/>
          <w:szCs w:val="24"/>
        </w:rPr>
        <w:lastRenderedPageBreak/>
        <w:t>Perry Helping Perry – Clothes Closet</w:t>
      </w:r>
    </w:p>
    <w:p w14:paraId="306F4D44" w14:textId="77777777" w:rsidR="00627A17" w:rsidRDefault="00157B41" w:rsidP="00502F5F">
      <w:pPr>
        <w:pStyle w:val="ListParagraph"/>
        <w:numPr>
          <w:ilvl w:val="0"/>
          <w:numId w:val="15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 xml:space="preserve">Services Offered: </w:t>
      </w:r>
    </w:p>
    <w:p w14:paraId="16BD1711" w14:textId="22A509A2" w:rsidR="00355EB0" w:rsidRPr="00502F5F" w:rsidRDefault="00157B41" w:rsidP="00627A17">
      <w:pPr>
        <w:pStyle w:val="ListParagraph"/>
        <w:numPr>
          <w:ilvl w:val="1"/>
          <w:numId w:val="15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>Clothing for infants, children, and adults.</w:t>
      </w:r>
    </w:p>
    <w:p w14:paraId="6F2AA8F6" w14:textId="04CB5291" w:rsidR="00355EB0" w:rsidRDefault="00157B41" w:rsidP="00502F5F">
      <w:pPr>
        <w:pStyle w:val="ListParagraph"/>
        <w:numPr>
          <w:ilvl w:val="0"/>
          <w:numId w:val="15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>Contact Information:</w:t>
      </w:r>
    </w:p>
    <w:p w14:paraId="6F82D804" w14:textId="39815DF5" w:rsidR="00502F5F" w:rsidRDefault="00502F5F" w:rsidP="00627A17">
      <w:pPr>
        <w:pStyle w:val="ListParagraph"/>
        <w:numPr>
          <w:ilvl w:val="1"/>
          <w:numId w:val="15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Address:</w:t>
      </w:r>
      <w:r w:rsidR="00627A17" w:rsidRPr="00627A17">
        <w:rPr>
          <w:rFonts w:ascii="Aptos" w:hAnsi="Aptos"/>
          <w:sz w:val="24"/>
          <w:szCs w:val="24"/>
        </w:rPr>
        <w:t xml:space="preserve"> </w:t>
      </w:r>
      <w:r w:rsidR="00627A17" w:rsidRPr="00502F5F">
        <w:rPr>
          <w:rFonts w:ascii="Aptos" w:hAnsi="Aptos"/>
          <w:sz w:val="24"/>
          <w:szCs w:val="24"/>
        </w:rPr>
        <w:t>5038 W. Tuscarawas St, Canton, OH</w:t>
      </w:r>
    </w:p>
    <w:p w14:paraId="4270723F" w14:textId="175D7E49" w:rsidR="00502F5F" w:rsidRDefault="00502F5F" w:rsidP="00627A17">
      <w:pPr>
        <w:pStyle w:val="ListParagraph"/>
        <w:numPr>
          <w:ilvl w:val="1"/>
          <w:numId w:val="15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Phone: </w:t>
      </w:r>
      <w:r w:rsidR="00627A17" w:rsidRPr="00627A17">
        <w:rPr>
          <w:rFonts w:ascii="Aptos" w:hAnsi="Aptos"/>
          <w:sz w:val="24"/>
          <w:szCs w:val="24"/>
        </w:rPr>
        <w:t>(330) 737-1281</w:t>
      </w:r>
    </w:p>
    <w:p w14:paraId="79488E2A" w14:textId="340A3F48" w:rsidR="00502F5F" w:rsidRPr="00627A17" w:rsidRDefault="00502F5F" w:rsidP="00627A17">
      <w:pPr>
        <w:pStyle w:val="ListParagraph"/>
        <w:numPr>
          <w:ilvl w:val="1"/>
          <w:numId w:val="15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Website:</w:t>
      </w:r>
      <w:r w:rsidR="00627A17" w:rsidRPr="00627A17">
        <w:rPr>
          <w:rFonts w:ascii="Aptos" w:hAnsi="Aptos"/>
          <w:sz w:val="24"/>
          <w:szCs w:val="24"/>
        </w:rPr>
        <w:t xml:space="preserve"> </w:t>
      </w:r>
      <w:hyperlink r:id="rId17" w:history="1">
        <w:r w:rsidR="00F80A6B" w:rsidRPr="009F0C40">
          <w:rPr>
            <w:rStyle w:val="Hyperlink"/>
            <w:rFonts w:ascii="Aptos" w:hAnsi="Aptos"/>
            <w:sz w:val="24"/>
            <w:szCs w:val="24"/>
          </w:rPr>
          <w:t>https://perryhelpingperry.com/</w:t>
        </w:r>
      </w:hyperlink>
      <w:r w:rsidR="00F80A6B">
        <w:rPr>
          <w:rFonts w:ascii="Aptos" w:hAnsi="Aptos"/>
          <w:sz w:val="24"/>
          <w:szCs w:val="24"/>
          <w:u w:val="single"/>
        </w:rPr>
        <w:t xml:space="preserve"> </w:t>
      </w:r>
    </w:p>
    <w:p w14:paraId="52A0D1A3" w14:textId="79B6592D" w:rsidR="00355EB0" w:rsidRPr="00502F5F" w:rsidRDefault="00157B41" w:rsidP="00502F5F">
      <w:pPr>
        <w:pStyle w:val="Heading2"/>
        <w:numPr>
          <w:ilvl w:val="0"/>
          <w:numId w:val="10"/>
        </w:numPr>
        <w:rPr>
          <w:rFonts w:ascii="Aptos" w:hAnsi="Aptos"/>
          <w:color w:val="auto"/>
          <w:sz w:val="24"/>
          <w:szCs w:val="24"/>
        </w:rPr>
      </w:pPr>
      <w:r w:rsidRPr="00502F5F">
        <w:rPr>
          <w:rFonts w:ascii="Aptos" w:hAnsi="Aptos"/>
          <w:color w:val="auto"/>
          <w:sz w:val="24"/>
          <w:szCs w:val="24"/>
        </w:rPr>
        <w:t>Crossroads UMC Free Store &amp; Fresh Market</w:t>
      </w:r>
    </w:p>
    <w:p w14:paraId="6B5278FA" w14:textId="77777777" w:rsidR="00627A17" w:rsidRDefault="00157B41" w:rsidP="00502F5F">
      <w:pPr>
        <w:pStyle w:val="ListParagraph"/>
        <w:numPr>
          <w:ilvl w:val="0"/>
          <w:numId w:val="14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 xml:space="preserve">Services Offered: </w:t>
      </w:r>
    </w:p>
    <w:p w14:paraId="7E97462F" w14:textId="7ABACCDF" w:rsidR="00355EB0" w:rsidRPr="00502F5F" w:rsidRDefault="00157B41" w:rsidP="00627A17">
      <w:pPr>
        <w:pStyle w:val="ListParagraph"/>
        <w:numPr>
          <w:ilvl w:val="1"/>
          <w:numId w:val="14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>Free gently used clothing and household goods.</w:t>
      </w:r>
    </w:p>
    <w:p w14:paraId="0C6C6F77" w14:textId="05C0975B" w:rsidR="00355EB0" w:rsidRDefault="00157B41" w:rsidP="00502F5F">
      <w:pPr>
        <w:pStyle w:val="ListParagraph"/>
        <w:numPr>
          <w:ilvl w:val="0"/>
          <w:numId w:val="14"/>
        </w:numPr>
        <w:rPr>
          <w:rFonts w:ascii="Aptos" w:hAnsi="Aptos"/>
          <w:sz w:val="24"/>
          <w:szCs w:val="24"/>
        </w:rPr>
      </w:pPr>
      <w:r w:rsidRPr="00502F5F">
        <w:rPr>
          <w:rFonts w:ascii="Aptos" w:hAnsi="Aptos"/>
          <w:sz w:val="24"/>
          <w:szCs w:val="24"/>
        </w:rPr>
        <w:t xml:space="preserve">Contact Information: </w:t>
      </w:r>
    </w:p>
    <w:p w14:paraId="5564EA85" w14:textId="23AEB596" w:rsidR="00502F5F" w:rsidRDefault="00502F5F" w:rsidP="00422154">
      <w:pPr>
        <w:pStyle w:val="ListParagraph"/>
        <w:numPr>
          <w:ilvl w:val="1"/>
          <w:numId w:val="14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Address:</w:t>
      </w:r>
      <w:r w:rsidR="00627A17" w:rsidRPr="00627A17">
        <w:rPr>
          <w:rFonts w:ascii="Aptos" w:hAnsi="Aptos"/>
          <w:sz w:val="24"/>
          <w:szCs w:val="24"/>
        </w:rPr>
        <w:t xml:space="preserve"> </w:t>
      </w:r>
      <w:r w:rsidR="00627A17" w:rsidRPr="00502F5F">
        <w:rPr>
          <w:rFonts w:ascii="Aptos" w:hAnsi="Aptos"/>
          <w:sz w:val="24"/>
          <w:szCs w:val="24"/>
        </w:rPr>
        <w:t>120 Cleveland Ave SW, Canton, OH</w:t>
      </w:r>
    </w:p>
    <w:p w14:paraId="6D4DB618" w14:textId="7BE40D2E" w:rsidR="00502F5F" w:rsidRPr="00422154" w:rsidRDefault="00502F5F" w:rsidP="00422154">
      <w:pPr>
        <w:pStyle w:val="ListParagraph"/>
        <w:numPr>
          <w:ilvl w:val="1"/>
          <w:numId w:val="14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Website:</w:t>
      </w:r>
      <w:r w:rsidR="00627A17" w:rsidRPr="00627A17">
        <w:rPr>
          <w:rFonts w:ascii="Aptos" w:hAnsi="Aptos"/>
          <w:sz w:val="24"/>
          <w:szCs w:val="24"/>
        </w:rPr>
        <w:t xml:space="preserve"> </w:t>
      </w:r>
      <w:hyperlink r:id="rId18" w:history="1">
        <w:r w:rsidR="00FD6A2F" w:rsidRPr="009F0C40">
          <w:rPr>
            <w:rStyle w:val="Hyperlink"/>
            <w:rFonts w:ascii="Aptos" w:hAnsi="Aptos"/>
            <w:sz w:val="24"/>
            <w:szCs w:val="24"/>
          </w:rPr>
          <w:t>https://www.starkhelpcentral.com/</w:t>
        </w:r>
      </w:hyperlink>
      <w:r w:rsidR="00FD6A2F">
        <w:rPr>
          <w:rFonts w:ascii="Aptos" w:hAnsi="Aptos"/>
          <w:sz w:val="24"/>
          <w:szCs w:val="24"/>
          <w:u w:val="single"/>
        </w:rPr>
        <w:t xml:space="preserve"> </w:t>
      </w:r>
    </w:p>
    <w:p w14:paraId="291E76D3" w14:textId="77777777" w:rsidR="00502F5F" w:rsidRPr="00502F5F" w:rsidRDefault="00502F5F" w:rsidP="00422154">
      <w:pPr>
        <w:pStyle w:val="ListParagraph"/>
        <w:rPr>
          <w:rFonts w:ascii="Aptos" w:hAnsi="Aptos"/>
          <w:sz w:val="24"/>
          <w:szCs w:val="24"/>
        </w:rPr>
      </w:pPr>
    </w:p>
    <w:sectPr w:rsidR="00502F5F" w:rsidRPr="00502F5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97922D5"/>
    <w:multiLevelType w:val="multilevel"/>
    <w:tmpl w:val="EED06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195FD1"/>
    <w:multiLevelType w:val="hybridMultilevel"/>
    <w:tmpl w:val="2EE20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36FBD"/>
    <w:multiLevelType w:val="hybridMultilevel"/>
    <w:tmpl w:val="F9AA7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D2F"/>
    <w:multiLevelType w:val="hybridMultilevel"/>
    <w:tmpl w:val="41A6D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477BA"/>
    <w:multiLevelType w:val="hybridMultilevel"/>
    <w:tmpl w:val="FA6E0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63B79"/>
    <w:multiLevelType w:val="hybridMultilevel"/>
    <w:tmpl w:val="BB5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C2F61"/>
    <w:multiLevelType w:val="hybridMultilevel"/>
    <w:tmpl w:val="95D6D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8064C"/>
    <w:multiLevelType w:val="hybridMultilevel"/>
    <w:tmpl w:val="7526C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2E0EF6"/>
    <w:multiLevelType w:val="hybridMultilevel"/>
    <w:tmpl w:val="2E003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721B0"/>
    <w:multiLevelType w:val="hybridMultilevel"/>
    <w:tmpl w:val="0C8A5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E47484"/>
    <w:multiLevelType w:val="hybridMultilevel"/>
    <w:tmpl w:val="7EAAC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F7B81"/>
    <w:multiLevelType w:val="hybridMultilevel"/>
    <w:tmpl w:val="B9349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65799"/>
    <w:multiLevelType w:val="hybridMultilevel"/>
    <w:tmpl w:val="C2E2D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654510">
    <w:abstractNumId w:val="8"/>
  </w:num>
  <w:num w:numId="2" w16cid:durableId="756288811">
    <w:abstractNumId w:val="6"/>
  </w:num>
  <w:num w:numId="3" w16cid:durableId="1144733539">
    <w:abstractNumId w:val="5"/>
  </w:num>
  <w:num w:numId="4" w16cid:durableId="1204319793">
    <w:abstractNumId w:val="4"/>
  </w:num>
  <w:num w:numId="5" w16cid:durableId="1324697185">
    <w:abstractNumId w:val="7"/>
  </w:num>
  <w:num w:numId="6" w16cid:durableId="1870949520">
    <w:abstractNumId w:val="3"/>
  </w:num>
  <w:num w:numId="7" w16cid:durableId="1695181492">
    <w:abstractNumId w:val="2"/>
  </w:num>
  <w:num w:numId="8" w16cid:durableId="1861774275">
    <w:abstractNumId w:val="1"/>
  </w:num>
  <w:num w:numId="9" w16cid:durableId="1493982826">
    <w:abstractNumId w:val="0"/>
  </w:num>
  <w:num w:numId="10" w16cid:durableId="1229924803">
    <w:abstractNumId w:val="21"/>
  </w:num>
  <w:num w:numId="11" w16cid:durableId="686368492">
    <w:abstractNumId w:val="19"/>
  </w:num>
  <w:num w:numId="12" w16cid:durableId="1989939381">
    <w:abstractNumId w:val="12"/>
  </w:num>
  <w:num w:numId="13" w16cid:durableId="1058095187">
    <w:abstractNumId w:val="18"/>
  </w:num>
  <w:num w:numId="14" w16cid:durableId="1591111836">
    <w:abstractNumId w:val="17"/>
  </w:num>
  <w:num w:numId="15" w16cid:durableId="813837883">
    <w:abstractNumId w:val="15"/>
  </w:num>
  <w:num w:numId="16" w16cid:durableId="1190488636">
    <w:abstractNumId w:val="14"/>
  </w:num>
  <w:num w:numId="17" w16cid:durableId="2101489788">
    <w:abstractNumId w:val="11"/>
  </w:num>
  <w:num w:numId="18" w16cid:durableId="586764508">
    <w:abstractNumId w:val="16"/>
  </w:num>
  <w:num w:numId="19" w16cid:durableId="250897439">
    <w:abstractNumId w:val="13"/>
  </w:num>
  <w:num w:numId="20" w16cid:durableId="2134471114">
    <w:abstractNumId w:val="10"/>
  </w:num>
  <w:num w:numId="21" w16cid:durableId="1021198449">
    <w:abstractNumId w:val="20"/>
  </w:num>
  <w:num w:numId="22" w16cid:durableId="2096165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5F01"/>
    <w:rsid w:val="00034616"/>
    <w:rsid w:val="0006063C"/>
    <w:rsid w:val="000D5ECB"/>
    <w:rsid w:val="001361B3"/>
    <w:rsid w:val="0015074B"/>
    <w:rsid w:val="00157B41"/>
    <w:rsid w:val="0029639D"/>
    <w:rsid w:val="002B054D"/>
    <w:rsid w:val="00326F90"/>
    <w:rsid w:val="00355EB0"/>
    <w:rsid w:val="00422154"/>
    <w:rsid w:val="00502F5F"/>
    <w:rsid w:val="00627A17"/>
    <w:rsid w:val="0063489E"/>
    <w:rsid w:val="00747346"/>
    <w:rsid w:val="00A34BDF"/>
    <w:rsid w:val="00AA1D8D"/>
    <w:rsid w:val="00B47730"/>
    <w:rsid w:val="00BA6D8D"/>
    <w:rsid w:val="00CB0664"/>
    <w:rsid w:val="00F80A6B"/>
    <w:rsid w:val="00FC693F"/>
    <w:rsid w:val="00FD6A2F"/>
    <w:rsid w:val="00FE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2D8230"/>
  <w14:defaultImageDpi w14:val="300"/>
  <w15:docId w15:val="{1B2F9A0B-A718-42A5-97D4-77FADE2E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502F5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2F5F"/>
    <w:rPr>
      <w:color w:val="605E5C"/>
      <w:shd w:val="clear" w:color="auto" w:fill="E1DFDD"/>
    </w:rPr>
  </w:style>
  <w:style w:type="paragraph" w:customStyle="1" w:styleId="font8">
    <w:name w:val="font_8"/>
    <w:basedOn w:val="Normal"/>
    <w:rsid w:val="0002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xui-rich-texttext">
    <w:name w:val="wixui-rich-text__text"/>
    <w:basedOn w:val="DefaultParagraphFont"/>
    <w:rsid w:val="00025F01"/>
  </w:style>
  <w:style w:type="paragraph" w:styleId="NormalWeb">
    <w:name w:val="Normal (Web)"/>
    <w:basedOn w:val="Normal"/>
    <w:uiPriority w:val="99"/>
    <w:semiHidden/>
    <w:unhideWhenUsed/>
    <w:rsid w:val="00627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fade">
    <w:name w:val="prefade"/>
    <w:basedOn w:val="Normal"/>
    <w:rsid w:val="00627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place/Stark+Community+Foundation/@40.800935,-81.3761792,17z/data=!3m1!4b1!4m5!3m4!1s0x8836d079db21e925:0xbe7f9d8259859207!8m2!3d40.800935!4d-81.3739852" TargetMode="External"/><Relationship Id="rId13" Type="http://schemas.openxmlformats.org/officeDocument/2006/relationships/hyperlink" Target="https://refugeofhope.org/" TargetMode="External"/><Relationship Id="rId18" Type="http://schemas.openxmlformats.org/officeDocument/2006/relationships/hyperlink" Target="https://www.starkhelpcentral.com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maps/place/Stark+Community+Foundation/@40.800935,-81.3761792,17z/data=!3m1!4b1!4m5!3m4!1s0x8836d079db21e925:0xbe7f9d8259859207!8m2!3d40.800935!4d-81.3739852" TargetMode="External"/><Relationship Id="rId12" Type="http://schemas.openxmlformats.org/officeDocument/2006/relationships/hyperlink" Target="tel:3304531785" TargetMode="External"/><Relationship Id="rId17" Type="http://schemas.openxmlformats.org/officeDocument/2006/relationships/hyperlink" Target="https://perryhelpingperry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irstchristian.com/assistanc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clothedinrighteousness.org/" TargetMode="External"/><Relationship Id="rId11" Type="http://schemas.openxmlformats.org/officeDocument/2006/relationships/hyperlink" Target="https://www.alliancefcc.com/michaelsworl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tarkcf.org/the-foundation/nonprofit-directory/nonprofits/faith-community-fellowship" TargetMode="External"/><Relationship Id="rId10" Type="http://schemas.openxmlformats.org/officeDocument/2006/relationships/hyperlink" Target="https://www.starkcf.org/the-foundation/nonprofit-directory/nonprofits/michaels-world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tel:330-454-3426" TargetMode="External"/><Relationship Id="rId14" Type="http://schemas.openxmlformats.org/officeDocument/2006/relationships/hyperlink" Target="tel:330-454-34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429</Words>
  <Characters>3619</Characters>
  <Application>Microsoft Office Word</Application>
  <DocSecurity>0</DocSecurity>
  <Lines>106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10</cp:revision>
  <dcterms:created xsi:type="dcterms:W3CDTF">2025-10-09T15:03:00Z</dcterms:created>
  <dcterms:modified xsi:type="dcterms:W3CDTF">2026-01-21T17:35:00Z</dcterms:modified>
  <cp:category/>
</cp:coreProperties>
</file>